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7B675E" w:rsidP="00EC1653">
            <w:pPr>
              <w:spacing w:after="0"/>
            </w:pPr>
            <w:r>
              <w:t>Bilag 2 – Høringsliste</w:t>
            </w:r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7B675E" w:rsidRDefault="008D162E" w:rsidP="00502442">
            <w:pPr>
              <w:pStyle w:val="Template-Dato"/>
            </w:pPr>
            <w:r>
              <w:t>18. november 2019</w:t>
            </w:r>
          </w:p>
          <w:p w:rsidR="00D72BA3" w:rsidRPr="007B67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7B675E" w:rsidRDefault="00813478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7B675E">
              <w:rPr>
                <w:lang w:val="da-DK"/>
              </w:rPr>
              <w:t>/CNO</w:t>
            </w:r>
          </w:p>
          <w:p w:rsidR="00D72BA3" w:rsidRPr="008A3D0F" w:rsidRDefault="008A3D0F" w:rsidP="00786C0C">
            <w:pPr>
              <w:pStyle w:val="Template-Dato"/>
            </w:pPr>
            <w:bookmarkStart w:id="0" w:name="SD_FLD_JournalNr"/>
            <w:bookmarkEnd w:id="0"/>
            <w:r>
              <w:t xml:space="preserve">J.nr. </w:t>
            </w:r>
            <w:r w:rsidR="00C60822">
              <w:t>2</w:t>
            </w:r>
            <w:bookmarkStart w:id="1" w:name="_GoBack"/>
            <w:bookmarkEnd w:id="1"/>
            <w:r w:rsidR="00C60822">
              <w:t>019-22344</w:t>
            </w:r>
          </w:p>
        </w:tc>
      </w:tr>
    </w:tbl>
    <w:p w:rsidR="00EF3B85" w:rsidRPr="008D162E" w:rsidRDefault="00EF3B85" w:rsidP="007B675E">
      <w:pPr>
        <w:pStyle w:val="Opstilling-punkttegn"/>
        <w:numPr>
          <w:ilvl w:val="0"/>
          <w:numId w:val="43"/>
        </w:numPr>
      </w:pPr>
      <w:r w:rsidRPr="008D162E">
        <w:t>Statsministeriet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Finansministeriet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Erhvervsministeriet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Skatteministeriet</w:t>
      </w:r>
    </w:p>
    <w:p w:rsidR="007B675E" w:rsidRPr="008D162E" w:rsidRDefault="00C63A74" w:rsidP="007B675E">
      <w:pPr>
        <w:pStyle w:val="Opstilling-punkttegn"/>
        <w:numPr>
          <w:ilvl w:val="0"/>
          <w:numId w:val="43"/>
        </w:numPr>
      </w:pPr>
      <w:r w:rsidRPr="008D162E">
        <w:t>Social</w:t>
      </w:r>
      <w:r w:rsidR="007B675E" w:rsidRPr="008D162E">
        <w:t>- og Indenrigsministeriet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Justitsministeriet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Forsvarsministeriet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Udlændinge- og Integrationsministeriet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 xml:space="preserve">Børne- og </w:t>
      </w:r>
      <w:r w:rsidR="00C63A74" w:rsidRPr="008D162E">
        <w:t>Undervisningsministeriet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Sundheds- og Ældreministeriet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Beskæftigelsesministeriet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Uddannelses- og Forskningsministeriet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Kulturministeriet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Kirkeministeriet</w:t>
      </w:r>
    </w:p>
    <w:p w:rsidR="007B675E" w:rsidRPr="008D162E" w:rsidRDefault="007B675E" w:rsidP="007B675E">
      <w:pPr>
        <w:pStyle w:val="Opstilling-punkttegn"/>
        <w:numPr>
          <w:ilvl w:val="0"/>
          <w:numId w:val="43"/>
        </w:numPr>
      </w:pPr>
      <w:r w:rsidRPr="008D162E">
        <w:t>Miljø- og Fødevareministeriet</w:t>
      </w:r>
    </w:p>
    <w:p w:rsidR="00B56FFE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 xml:space="preserve">Transport- </w:t>
      </w:r>
      <w:r w:rsidR="007B675E" w:rsidRPr="008D162E">
        <w:t>og Boligministeriet</w:t>
      </w:r>
    </w:p>
    <w:p w:rsidR="00C63A74" w:rsidRPr="008D162E" w:rsidRDefault="00C63A74" w:rsidP="00B56FFE">
      <w:pPr>
        <w:pStyle w:val="Opstilling-punkttegn"/>
        <w:numPr>
          <w:ilvl w:val="0"/>
          <w:numId w:val="43"/>
        </w:numPr>
      </w:pPr>
      <w:r w:rsidRPr="008D162E">
        <w:t>Klima-, Energi- og Forsyningsministeriet</w:t>
      </w: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bookmarkEnd w:id="2"/>
    <w:p w:rsidR="00AC1961" w:rsidRPr="007B675E" w:rsidRDefault="00AC1961" w:rsidP="00B639E8"/>
    <w:sectPr w:rsidR="00AC1961" w:rsidRPr="007B675E" w:rsidSect="00101F73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338" w:rsidRDefault="00F35338">
      <w:r>
        <w:separator/>
      </w:r>
    </w:p>
  </w:endnote>
  <w:endnote w:type="continuationSeparator" w:id="0">
    <w:p w:rsidR="00F35338" w:rsidRDefault="00F3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C60822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C60822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338" w:rsidRPr="00757C29" w:rsidRDefault="00F35338" w:rsidP="00757C29">
      <w:pPr>
        <w:pStyle w:val="FootnoteSeperator"/>
      </w:pPr>
    </w:p>
  </w:footnote>
  <w:footnote w:type="continuationSeparator" w:id="0">
    <w:p w:rsidR="00F35338" w:rsidRDefault="00F35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2693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B4E75"/>
    <w:rsid w:val="002C4167"/>
    <w:rsid w:val="002E27E2"/>
    <w:rsid w:val="002E326D"/>
    <w:rsid w:val="002E7918"/>
    <w:rsid w:val="002F2D9E"/>
    <w:rsid w:val="002F5043"/>
    <w:rsid w:val="002F6AEA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4700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86C0C"/>
    <w:rsid w:val="00793F0A"/>
    <w:rsid w:val="007955B4"/>
    <w:rsid w:val="00796D94"/>
    <w:rsid w:val="007B3F35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13478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62E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4240"/>
    <w:rsid w:val="00BC51A0"/>
    <w:rsid w:val="00BD024E"/>
    <w:rsid w:val="00BD1B0B"/>
    <w:rsid w:val="00BE4B0D"/>
    <w:rsid w:val="00BE670F"/>
    <w:rsid w:val="00BE7FBE"/>
    <w:rsid w:val="00BF079E"/>
    <w:rsid w:val="00C046A5"/>
    <w:rsid w:val="00C15BD1"/>
    <w:rsid w:val="00C27E26"/>
    <w:rsid w:val="00C37040"/>
    <w:rsid w:val="00C4089D"/>
    <w:rsid w:val="00C60822"/>
    <w:rsid w:val="00C6106A"/>
    <w:rsid w:val="00C63A74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3B85"/>
    <w:rsid w:val="00EF5F89"/>
    <w:rsid w:val="00F32061"/>
    <w:rsid w:val="00F327C8"/>
    <w:rsid w:val="00F3533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B5AE2"/>
    <w:rsid w:val="00FC3A0F"/>
    <w:rsid w:val="00FC52CE"/>
    <w:rsid w:val="00FC5C78"/>
    <w:rsid w:val="00FD08FA"/>
    <w:rsid w:val="00FD6272"/>
    <w:rsid w:val="00FD781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F8E84B"/>
  <w15:docId w15:val="{DD29A727-BC42-40D8-85D1-402A2C90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27</TotalTime>
  <Pages>1</Pages>
  <Words>84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10</cp:revision>
  <dcterms:created xsi:type="dcterms:W3CDTF">2018-11-23T13:21:00Z</dcterms:created>
  <dcterms:modified xsi:type="dcterms:W3CDTF">2019-11-18T08:53:00Z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